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IBDL Core Business System — User Screens &amp; Sitemap by User Type</w:t>
      </w:r>
    </w:p>
    <w:p>
      <w:pPr>
        <w:pStyle w:val="Heading1"/>
      </w:pPr>
      <w:r>
        <w:t>1️⃣ System Admins (Super Admin, QA Admin, Examination Admin, Assessment Admin, eLearning Admin, CMS Admin)</w:t>
      </w:r>
    </w:p>
    <w:p>
      <w:pPr>
        <w:pStyle w:val="Heading2"/>
      </w:pPr>
      <w:r>
        <w:t>Main Modules &amp; Screens:</w:t>
      </w:r>
    </w:p>
    <w:p>
      <w:r>
        <w:t>• Dashboard</w:t>
      </w:r>
    </w:p>
    <w:p>
      <w:r>
        <w:t>• Users Management (View, Add/Edit/Delete, Role Assignment)</w:t>
      </w:r>
    </w:p>
    <w:p>
      <w:r>
        <w:t>• Accreditation Management (View, Approve, Reject, Logs)</w:t>
      </w:r>
    </w:p>
    <w:p>
      <w:r>
        <w:t>• Corporate Account Management (Corporate List, Employee Management)</w:t>
      </w:r>
    </w:p>
    <w:p>
      <w:r>
        <w:t>• Course &amp; Content Management (Courses, Learning Content, Media Upload)</w:t>
      </w:r>
    </w:p>
    <w:p>
      <w:r>
        <w:t>• Assessment Management (Question Bank, Exam Rules)</w:t>
      </w:r>
    </w:p>
    <w:p>
      <w:r>
        <w:t>• Exam Management (Bookings Approval, Monitoring, Temporary Logins)</w:t>
      </w:r>
    </w:p>
    <w:p>
      <w:r>
        <w:t>• CMS Management (Website Content, Blog, Announcements)</w:t>
      </w:r>
    </w:p>
    <w:p>
      <w:r>
        <w:t>• Notification Templates Management</w:t>
      </w:r>
    </w:p>
    <w:p>
      <w:r>
        <w:t>• Reports &amp; Analytics (Accreditation, Exams, Corporate, Learning)</w:t>
      </w:r>
    </w:p>
    <w:p>
      <w:r>
        <w:t>• Audit Logs &amp; System Settings</w:t>
      </w:r>
    </w:p>
    <w:p>
      <w:pPr>
        <w:pStyle w:val="Heading1"/>
      </w:pPr>
      <w:r>
        <w:t>2️⃣ Partners</w:t>
      </w:r>
    </w:p>
    <w:p>
      <w:pPr>
        <w:pStyle w:val="Heading2"/>
      </w:pPr>
      <w:r>
        <w:t>a) Training Center</w:t>
      </w:r>
    </w:p>
    <w:p>
      <w:r>
        <w:t>• Dashboard</w:t>
      </w:r>
    </w:p>
    <w:p>
      <w:r>
        <w:t>• Manage Profile</w:t>
      </w:r>
    </w:p>
    <w:p>
      <w:r>
        <w:t>• Apply for Accreditation</w:t>
      </w:r>
    </w:p>
    <w:p>
      <w:r>
        <w:t>• View Accreditation Status</w:t>
      </w:r>
    </w:p>
    <w:p>
      <w:r>
        <w:t>• View Trainees Reports</w:t>
      </w:r>
    </w:p>
    <w:p>
      <w:pPr>
        <w:pStyle w:val="Heading2"/>
      </w:pPr>
      <w:r>
        <w:t>b) Testing Center</w:t>
      </w:r>
    </w:p>
    <w:p>
      <w:r>
        <w:t>• Dashboard</w:t>
      </w:r>
    </w:p>
    <w:p>
      <w:r>
        <w:t>• Manage Profile</w:t>
      </w:r>
    </w:p>
    <w:p>
      <w:r>
        <w:t>• Apply for Accreditation</w:t>
      </w:r>
    </w:p>
    <w:p>
      <w:r>
        <w:t>• View Accreditation Status</w:t>
      </w:r>
    </w:p>
    <w:p>
      <w:r>
        <w:t>• Approve/Reject Exam Bookings</w:t>
      </w:r>
    </w:p>
    <w:p>
      <w:r>
        <w:t>• View Assigned Exams</w:t>
      </w:r>
    </w:p>
    <w:p>
      <w:pPr>
        <w:pStyle w:val="Heading2"/>
      </w:pPr>
      <w:r>
        <w:t>c) Trainer</w:t>
      </w:r>
    </w:p>
    <w:p>
      <w:r>
        <w:t>• Dashboard</w:t>
      </w:r>
    </w:p>
    <w:p>
      <w:r>
        <w:t>• Manage Profile</w:t>
      </w:r>
    </w:p>
    <w:p>
      <w:r>
        <w:t>• Apply for Accreditation</w:t>
      </w:r>
    </w:p>
    <w:p>
      <w:r>
        <w:t>• View Accreditation Status</w:t>
      </w:r>
    </w:p>
    <w:p>
      <w:r>
        <w:t>• View Assigned Courses</w:t>
      </w:r>
    </w:p>
    <w:p>
      <w:r>
        <w:t>• View Trainee Performance Reports</w:t>
      </w:r>
    </w:p>
    <w:p>
      <w:pPr>
        <w:pStyle w:val="Heading2"/>
      </w:pPr>
      <w:r>
        <w:t>d) Corporate Account</w:t>
      </w:r>
    </w:p>
    <w:p>
      <w:r>
        <w:t>• Corporate Dashboard</w:t>
      </w:r>
    </w:p>
    <w:p>
      <w:r>
        <w:t>• Manage Profile</w:t>
      </w:r>
    </w:p>
    <w:p>
      <w:r>
        <w:t>• Manage Employees (Add Single/Bulk, View List)</w:t>
      </w:r>
    </w:p>
    <w:p>
      <w:r>
        <w:t>• Book Exams for Employees</w:t>
      </w:r>
    </w:p>
    <w:p>
      <w:r>
        <w:t>• View Bookings &amp; Status</w:t>
      </w:r>
    </w:p>
    <w:p>
      <w:r>
        <w:t>• Corporate Reports</w:t>
      </w:r>
    </w:p>
    <w:p>
      <w:pPr>
        <w:pStyle w:val="Heading1"/>
      </w:pPr>
      <w:r>
        <w:t>3️⃣ End Users — Individual Trainee</w:t>
      </w:r>
    </w:p>
    <w:p>
      <w:r>
        <w:t>• Dashboard</w:t>
      </w:r>
    </w:p>
    <w:p>
      <w:r>
        <w:t>• Manage Profile</w:t>
      </w:r>
    </w:p>
    <w:p>
      <w:r>
        <w:t>• View Purchased Kits &amp; Status</w:t>
      </w:r>
    </w:p>
    <w:p>
      <w:r>
        <w:t>• Access E-Learning</w:t>
      </w:r>
    </w:p>
    <w:p>
      <w:r>
        <w:t>• Track Learning Progress</w:t>
      </w:r>
    </w:p>
    <w:p>
      <w:r>
        <w:t>• Book Exam</w:t>
      </w:r>
    </w:p>
    <w:p>
      <w:r>
        <w:t>• View Exam Booking Status</w:t>
      </w:r>
    </w:p>
    <w:p>
      <w:r>
        <w:t>• Access Certification &amp; Results</w:t>
      </w:r>
    </w:p>
    <w:p>
      <w:pPr>
        <w:pStyle w:val="Heading1"/>
      </w:pPr>
      <w:r>
        <w:t>System Sitemap by User Type</w:t>
      </w:r>
    </w:p>
    <w:p>
      <w:r>
        <w:br/>
        <w:t>/login</w:t>
        <w:br/>
        <w:t>├── /admin/dashboard</w:t>
        <w:br/>
        <w:t>│   ├── /admin/users</w:t>
        <w:br/>
        <w:t>│   ├── /admin/accreditations</w:t>
        <w:br/>
        <w:t>│   ├── /admin/corporate</w:t>
        <w:br/>
        <w:t>│   ├── /admin/courses</w:t>
        <w:br/>
        <w:t>│   ├── /admin/assessment</w:t>
        <w:br/>
        <w:t>│   ├── /admin/exams</w:t>
        <w:br/>
        <w:t>│   ├── /admin/cms</w:t>
        <w:br/>
        <w:t>│   ├── /admin/notifications</w:t>
        <w:br/>
        <w:t>│   ├── /admin/reports</w:t>
        <w:br/>
        <w:t>│   └── /admin/settings</w:t>
        <w:br/>
        <w:t>├── /partner/dashboard</w:t>
        <w:br/>
        <w:t>│   ├── /partner/accreditation</w:t>
        <w:br/>
        <w:t>│   ├── /partner/profile</w:t>
        <w:br/>
        <w:t>│   └── /partner/bookings</w:t>
        <w:br/>
        <w:t>├── /trainer/dashboard</w:t>
        <w:br/>
        <w:t>│   ├── /trainer/accreditation</w:t>
        <w:br/>
        <w:t>│   ├── /trainer/profile</w:t>
        <w:br/>
        <w:t>│   └── /trainer/reports</w:t>
        <w:br/>
        <w:t>├── /corporate/dashboard</w:t>
        <w:br/>
        <w:t>│   ├── /corporate/employees</w:t>
        <w:br/>
        <w:t>│   ├── /corporate/bookings</w:t>
        <w:br/>
        <w:t>│   └── /corporate/reports</w:t>
        <w:br/>
        <w:t>├── /trainee/dashboard</w:t>
        <w:br/>
        <w:t>│   ├── /trainee/profile</w:t>
        <w:br/>
        <w:t>│   ├── /trainee/elearning</w:t>
        <w:br/>
        <w:t>│   ├── /trainee/progress</w:t>
        <w:br/>
        <w:t>│   ├── /trainee/bookings</w:t>
        <w:br/>
        <w:t>│   └── /trainee/results</w:t>
        <w:br/>
      </w:r>
    </w:p>
    <w:p>
      <w:pPr>
        <w:pStyle w:val="Heading1"/>
      </w:pPr>
      <w:r>
        <w:t>Summary of User Navigation Scope</w:t>
      </w:r>
    </w:p>
    <w:p>
      <w:r>
        <w:t>• System Admins — Full admin panel with module-specific dashboards.</w:t>
      </w:r>
    </w:p>
    <w:p>
      <w:r>
        <w:t>• Training Center — Accreditation, profile, trainees.</w:t>
      </w:r>
    </w:p>
    <w:p>
      <w:r>
        <w:t>• Testing Center — Accreditation, bookings approval, assigned exams.</w:t>
      </w:r>
    </w:p>
    <w:p>
      <w:r>
        <w:t>• Trainer — Accreditation, assigned courses, reports.</w:t>
      </w:r>
    </w:p>
    <w:p>
      <w:r>
        <w:t>• Corporate — Manage employees, bookings, reports.</w:t>
      </w:r>
    </w:p>
    <w:p>
      <w:r>
        <w:t>• Individual — Personal dashboard, e-learning, bookings, progress.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