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IBDL Core Business System — Core Functions by User Type</w:t>
      </w:r>
    </w:p>
    <w:p>
      <w:pPr>
        <w:pStyle w:val="Heading1"/>
      </w:pPr>
      <w:r>
        <w:t>1️⃣ System Admins (Super Admin, QA Admin, Examination Admin, Assessment Admin, eLearning Admin, CMS Admin)</w:t>
      </w:r>
    </w:p>
    <w:p>
      <w:pPr>
        <w:pStyle w:val="Heading2"/>
      </w:pPr>
      <w:r>
        <w:t>Super Admin</w:t>
      </w:r>
    </w:p>
    <w:p>
      <w:r>
        <w:t>• Manage system settings and configurations</w:t>
      </w:r>
    </w:p>
    <w:p>
      <w:r>
        <w:t>• Manage all users and roles</w:t>
      </w:r>
    </w:p>
    <w:p>
      <w:r>
        <w:t>• Access and monitor all modules and data</w:t>
      </w:r>
    </w:p>
    <w:p>
      <w:r>
        <w:t>• Manage notification templates</w:t>
      </w:r>
    </w:p>
    <w:p>
      <w:r>
        <w:t>• View audit logs and system reports</w:t>
      </w:r>
    </w:p>
    <w:p>
      <w:pPr>
        <w:pStyle w:val="Heading2"/>
      </w:pPr>
      <w:r>
        <w:t>QA Admin</w:t>
      </w:r>
    </w:p>
    <w:p>
      <w:r>
        <w:t>• Review and approve/reject accreditation applications</w:t>
      </w:r>
    </w:p>
    <w:p>
      <w:r>
        <w:t>• Monitor accreditation workflow and processes</w:t>
      </w:r>
    </w:p>
    <w:p>
      <w:r>
        <w:t>• Generate accreditation reports</w:t>
      </w:r>
    </w:p>
    <w:p>
      <w:pPr>
        <w:pStyle w:val="Heading2"/>
      </w:pPr>
      <w:r>
        <w:t>Examination Admin</w:t>
      </w:r>
    </w:p>
    <w:p>
      <w:r>
        <w:t>• Manage and approve exam bookings</w:t>
      </w:r>
    </w:p>
    <w:p>
      <w:r>
        <w:t>• Monitor ongoing exams</w:t>
      </w:r>
    </w:p>
    <w:p>
      <w:r>
        <w:t>• Handle exam results and certifications</w:t>
      </w:r>
    </w:p>
    <w:p>
      <w:r>
        <w:t>• View and generate exam reports</w:t>
      </w:r>
    </w:p>
    <w:p>
      <w:pPr>
        <w:pStyle w:val="Heading2"/>
      </w:pPr>
      <w:r>
        <w:t>Assessment Admin</w:t>
      </w:r>
    </w:p>
    <w:p>
      <w:r>
        <w:t>• Manage question banks</w:t>
      </w:r>
    </w:p>
    <w:p>
      <w:r>
        <w:t>• Configure exam rules</w:t>
      </w:r>
    </w:p>
    <w:p>
      <w:r>
        <w:t>• Manage assessments and versions</w:t>
      </w:r>
    </w:p>
    <w:p>
      <w:r>
        <w:t>• Review assessment performance analytics</w:t>
      </w:r>
    </w:p>
    <w:p>
      <w:pPr>
        <w:pStyle w:val="Heading2"/>
      </w:pPr>
      <w:r>
        <w:t>eLearning Admin</w:t>
      </w:r>
    </w:p>
    <w:p>
      <w:r>
        <w:t>• Manage courses and learning content</w:t>
      </w:r>
    </w:p>
    <w:p>
      <w:r>
        <w:t>• Upload SCORM and media content</w:t>
      </w:r>
    </w:p>
    <w:p>
      <w:r>
        <w:t>• Monitor learning progress reports</w:t>
      </w:r>
    </w:p>
    <w:p>
      <w:r>
        <w:t>• Handle course versioning and updates</w:t>
      </w:r>
    </w:p>
    <w:p>
      <w:pPr>
        <w:pStyle w:val="Heading2"/>
      </w:pPr>
      <w:r>
        <w:t>CMS Admin</w:t>
      </w:r>
    </w:p>
    <w:p>
      <w:r>
        <w:t>• Manage website content and pages</w:t>
      </w:r>
    </w:p>
    <w:p>
      <w:r>
        <w:t>• Post blogs and announcements</w:t>
      </w:r>
    </w:p>
    <w:p>
      <w:r>
        <w:t>• Update public information on the portal</w:t>
      </w:r>
    </w:p>
    <w:p>
      <w:pPr>
        <w:pStyle w:val="Heading1"/>
      </w:pPr>
      <w:r>
        <w:t>2️⃣ Partners</w:t>
      </w:r>
    </w:p>
    <w:p>
      <w:pPr>
        <w:pStyle w:val="Heading2"/>
      </w:pPr>
      <w:r>
        <w:t>Training Center</w:t>
      </w:r>
    </w:p>
    <w:p>
      <w:r>
        <w:t>• Apply for accreditation</w:t>
      </w:r>
    </w:p>
    <w:p>
      <w:r>
        <w:t>• Manage accreditation application and status tracking</w:t>
      </w:r>
    </w:p>
    <w:p>
      <w:r>
        <w:t>• Manage own profile and center details</w:t>
      </w:r>
    </w:p>
    <w:p>
      <w:r>
        <w:t>• Access trainee performance reports</w:t>
      </w:r>
    </w:p>
    <w:p>
      <w:pPr>
        <w:pStyle w:val="Heading2"/>
      </w:pPr>
      <w:r>
        <w:t>Testing Center</w:t>
      </w:r>
    </w:p>
    <w:p>
      <w:r>
        <w:t>• Apply for accreditation</w:t>
      </w:r>
    </w:p>
    <w:p>
      <w:r>
        <w:t>• Manage accreditation status and profile</w:t>
      </w:r>
    </w:p>
    <w:p>
      <w:r>
        <w:t>• Approve or reject exam bookings</w:t>
      </w:r>
    </w:p>
    <w:p>
      <w:r>
        <w:t>• Manage exam schedules and assigned exams</w:t>
      </w:r>
    </w:p>
    <w:p>
      <w:pPr>
        <w:pStyle w:val="Heading2"/>
      </w:pPr>
      <w:r>
        <w:t>Trainer</w:t>
      </w:r>
    </w:p>
    <w:p>
      <w:r>
        <w:t>• Apply for accreditation</w:t>
      </w:r>
    </w:p>
    <w:p>
      <w:r>
        <w:t>• Manage profile and accreditation status</w:t>
      </w:r>
    </w:p>
    <w:p>
      <w:r>
        <w:t>• Access assigned courses</w:t>
      </w:r>
    </w:p>
    <w:p>
      <w:r>
        <w:t>• Monitor trainee performance and progress</w:t>
      </w:r>
    </w:p>
    <w:p>
      <w:pPr>
        <w:pStyle w:val="Heading2"/>
      </w:pPr>
      <w:r>
        <w:t>Corporate Account</w:t>
      </w:r>
    </w:p>
    <w:p>
      <w:r>
        <w:t>• Manage corporate account profile and details</w:t>
      </w:r>
    </w:p>
    <w:p>
      <w:r>
        <w:t>• Manage employees (add/edit/delete)</w:t>
      </w:r>
    </w:p>
    <w:p>
      <w:r>
        <w:t>• Book exams for employees</w:t>
      </w:r>
    </w:p>
    <w:p>
      <w:r>
        <w:t>• Monitor exam bookings and employee progress</w:t>
      </w:r>
    </w:p>
    <w:p>
      <w:r>
        <w:t>• Access corporate reports and analytics</w:t>
      </w:r>
    </w:p>
    <w:p>
      <w:pPr>
        <w:pStyle w:val="Heading1"/>
      </w:pPr>
      <w:r>
        <w:t>3️⃣ End Users — Individual Trainee</w:t>
      </w:r>
    </w:p>
    <w:p>
      <w:r>
        <w:t>• Manage personal profile and account settings</w:t>
      </w:r>
    </w:p>
    <w:p>
      <w:r>
        <w:t>• View purchased kits and activation status</w:t>
      </w:r>
    </w:p>
    <w:p>
      <w:r>
        <w:t>• Access assigned e-learning content</w:t>
      </w:r>
    </w:p>
    <w:p>
      <w:r>
        <w:t>• Track learning progress and completion</w:t>
      </w:r>
    </w:p>
    <w:p>
      <w:r>
        <w:t>• Book certification exams</w:t>
      </w:r>
    </w:p>
    <w:p>
      <w:r>
        <w:t>• View exam booking status and results</w:t>
      </w:r>
    </w:p>
    <w:p>
      <w:r>
        <w:t>• Access certification and download results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